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DDF" w:rsidRPr="00304DDF" w:rsidRDefault="00304DDF" w:rsidP="00304DDF">
      <w:pPr>
        <w:pStyle w:val="SenderAddress"/>
        <w:jc w:val="center"/>
        <w:rPr>
          <w:rFonts w:ascii="Arial Black" w:hAnsi="Arial Black"/>
          <w:b/>
          <w:sz w:val="44"/>
          <w:szCs w:val="44"/>
          <w:u w:val="single"/>
        </w:rPr>
      </w:pPr>
      <w:r w:rsidRPr="00304DDF">
        <w:rPr>
          <w:rFonts w:ascii="Arial Black" w:hAnsi="Arial Black"/>
          <w:b/>
          <w:sz w:val="44"/>
          <w:szCs w:val="44"/>
          <w:u w:val="single"/>
        </w:rPr>
        <w:t>Template for Business Letter</w:t>
      </w:r>
    </w:p>
    <w:p w:rsidR="0021430B" w:rsidRPr="00304DDF" w:rsidRDefault="0021430B" w:rsidP="00643A94">
      <w:pPr>
        <w:pStyle w:val="SenderAddress"/>
        <w:rPr>
          <w:sz w:val="28"/>
          <w:szCs w:val="28"/>
        </w:rPr>
      </w:pPr>
      <w:r w:rsidRPr="00304DDF">
        <w:rPr>
          <w:sz w:val="28"/>
          <w:szCs w:val="28"/>
        </w:rPr>
        <w:fldChar w:fldCharType="begin"/>
      </w:r>
      <w:r w:rsidRPr="00304DDF">
        <w:rPr>
          <w:sz w:val="28"/>
          <w:szCs w:val="28"/>
        </w:rPr>
        <w:instrText>MACROBUTTON DoFieldClick [</w:instrText>
      </w:r>
      <w:r w:rsidRPr="00304DDF">
        <w:rPr>
          <w:b/>
          <w:sz w:val="28"/>
          <w:szCs w:val="28"/>
        </w:rPr>
        <w:instrText>Your Name</w:instrText>
      </w:r>
      <w:r w:rsidRPr="00304DDF">
        <w:rPr>
          <w:sz w:val="28"/>
          <w:szCs w:val="28"/>
        </w:rPr>
        <w:instrText>]</w:instrText>
      </w:r>
      <w:r w:rsidRPr="00304DDF">
        <w:rPr>
          <w:sz w:val="28"/>
          <w:szCs w:val="28"/>
        </w:rPr>
        <w:fldChar w:fldCharType="end"/>
      </w:r>
      <w:r w:rsidR="00304DDF" w:rsidRPr="00304DDF">
        <w:rPr>
          <w:sz w:val="28"/>
          <w:szCs w:val="28"/>
        </w:rPr>
        <w:t>_______________________________________________</w:t>
      </w:r>
    </w:p>
    <w:p w:rsidR="00FD5F91" w:rsidRPr="00304DDF" w:rsidRDefault="00FD5F91" w:rsidP="00643A94">
      <w:pPr>
        <w:pStyle w:val="SenderAddress"/>
        <w:rPr>
          <w:sz w:val="28"/>
          <w:szCs w:val="28"/>
        </w:rPr>
      </w:pPr>
      <w:r w:rsidRPr="00304DDF">
        <w:rPr>
          <w:sz w:val="28"/>
          <w:szCs w:val="28"/>
        </w:rPr>
        <w:fldChar w:fldCharType="begin"/>
      </w:r>
      <w:r w:rsidRPr="00304DDF">
        <w:rPr>
          <w:sz w:val="28"/>
          <w:szCs w:val="28"/>
        </w:rPr>
        <w:instrText>MACROBUTTON  DoFieldClick [</w:instrText>
      </w:r>
      <w:r w:rsidR="001C3B37" w:rsidRPr="00304DDF">
        <w:rPr>
          <w:b/>
          <w:sz w:val="28"/>
          <w:szCs w:val="28"/>
        </w:rPr>
        <w:instrText>S</w:instrText>
      </w:r>
      <w:r w:rsidRPr="00304DDF">
        <w:rPr>
          <w:b/>
          <w:sz w:val="28"/>
          <w:szCs w:val="28"/>
        </w:rPr>
        <w:instrText xml:space="preserve">treet </w:instrText>
      </w:r>
      <w:r w:rsidR="001C3B37" w:rsidRPr="00304DDF">
        <w:rPr>
          <w:b/>
          <w:sz w:val="28"/>
          <w:szCs w:val="28"/>
        </w:rPr>
        <w:instrText>A</w:instrText>
      </w:r>
      <w:r w:rsidRPr="00304DDF">
        <w:rPr>
          <w:b/>
          <w:sz w:val="28"/>
          <w:szCs w:val="28"/>
        </w:rPr>
        <w:instrText>ddress</w:instrText>
      </w:r>
      <w:r w:rsidRPr="00304DDF">
        <w:rPr>
          <w:sz w:val="28"/>
          <w:szCs w:val="28"/>
        </w:rPr>
        <w:instrText>]</w:instrText>
      </w:r>
      <w:r w:rsidRPr="00304DDF">
        <w:rPr>
          <w:sz w:val="28"/>
          <w:szCs w:val="28"/>
        </w:rPr>
        <w:fldChar w:fldCharType="end"/>
      </w:r>
      <w:r w:rsidR="00304DDF" w:rsidRPr="00304DDF">
        <w:rPr>
          <w:sz w:val="28"/>
          <w:szCs w:val="28"/>
        </w:rPr>
        <w:t xml:space="preserve"> ___________________________________________</w:t>
      </w:r>
    </w:p>
    <w:p w:rsidR="00FD5F91" w:rsidRPr="00304DDF" w:rsidRDefault="00FD5F91" w:rsidP="00643A94">
      <w:pPr>
        <w:pStyle w:val="SenderAddress"/>
        <w:rPr>
          <w:sz w:val="28"/>
          <w:szCs w:val="28"/>
        </w:rPr>
      </w:pPr>
      <w:r w:rsidRPr="00304DDF">
        <w:rPr>
          <w:sz w:val="28"/>
          <w:szCs w:val="28"/>
        </w:rPr>
        <w:fldChar w:fldCharType="begin"/>
      </w:r>
      <w:r w:rsidRPr="00304DDF">
        <w:rPr>
          <w:sz w:val="28"/>
          <w:szCs w:val="28"/>
        </w:rPr>
        <w:instrText>MACROBUTTON  DoFieldClick [</w:instrText>
      </w:r>
      <w:r w:rsidRPr="00304DDF">
        <w:rPr>
          <w:b/>
          <w:sz w:val="28"/>
          <w:szCs w:val="28"/>
        </w:rPr>
        <w:instrText>City, ST  ZIP Code</w:instrText>
      </w:r>
      <w:r w:rsidRPr="00304DDF">
        <w:rPr>
          <w:sz w:val="28"/>
          <w:szCs w:val="28"/>
        </w:rPr>
        <w:instrText>]</w:instrText>
      </w:r>
      <w:r w:rsidRPr="00304DDF">
        <w:rPr>
          <w:sz w:val="28"/>
          <w:szCs w:val="28"/>
        </w:rPr>
        <w:fldChar w:fldCharType="end"/>
      </w:r>
      <w:r w:rsidR="00304DDF" w:rsidRPr="00304DDF">
        <w:rPr>
          <w:sz w:val="28"/>
          <w:szCs w:val="28"/>
        </w:rPr>
        <w:t xml:space="preserve"> _________________________________________</w:t>
      </w:r>
    </w:p>
    <w:p w:rsidR="00304DDF" w:rsidRDefault="00304DDF" w:rsidP="00BD0BBB">
      <w:pPr>
        <w:pStyle w:val="Date"/>
        <w:rPr>
          <w:sz w:val="28"/>
          <w:szCs w:val="28"/>
        </w:rPr>
      </w:pPr>
    </w:p>
    <w:p w:rsidR="00BD0BBB" w:rsidRPr="00304DDF" w:rsidRDefault="00304DDF" w:rsidP="00BD0BBB">
      <w:pPr>
        <w:pStyle w:val="Date"/>
        <w:rPr>
          <w:sz w:val="28"/>
          <w:szCs w:val="28"/>
        </w:rPr>
      </w:pPr>
      <w:r>
        <w:rPr>
          <w:sz w:val="28"/>
          <w:szCs w:val="28"/>
        </w:rPr>
        <w:t>Date; _______________________________________________</w:t>
      </w:r>
    </w:p>
    <w:p w:rsidR="00FD5F91" w:rsidRPr="00304DDF" w:rsidRDefault="00FD5F91" w:rsidP="00FD5F91">
      <w:pPr>
        <w:pStyle w:val="RecipientAddress"/>
        <w:rPr>
          <w:sz w:val="28"/>
          <w:szCs w:val="28"/>
        </w:rPr>
      </w:pPr>
      <w:r w:rsidRPr="00304DDF">
        <w:rPr>
          <w:sz w:val="28"/>
          <w:szCs w:val="28"/>
        </w:rPr>
        <w:fldChar w:fldCharType="begin"/>
      </w:r>
      <w:r w:rsidRPr="00304DDF">
        <w:rPr>
          <w:sz w:val="28"/>
          <w:szCs w:val="28"/>
        </w:rPr>
        <w:instrText>MACROBUTTON  DoFieldClick [</w:instrText>
      </w:r>
      <w:r w:rsidRPr="00304DDF">
        <w:rPr>
          <w:b/>
          <w:sz w:val="28"/>
          <w:szCs w:val="28"/>
        </w:rPr>
        <w:instrText xml:space="preserve">Recipient </w:instrText>
      </w:r>
      <w:r w:rsidR="00B26817" w:rsidRPr="00304DDF">
        <w:rPr>
          <w:b/>
          <w:sz w:val="28"/>
          <w:szCs w:val="28"/>
        </w:rPr>
        <w:instrText>N</w:instrText>
      </w:r>
      <w:r w:rsidRPr="00304DDF">
        <w:rPr>
          <w:b/>
          <w:sz w:val="28"/>
          <w:szCs w:val="28"/>
        </w:rPr>
        <w:instrText>ame</w:instrText>
      </w:r>
      <w:r w:rsidRPr="00304DDF">
        <w:rPr>
          <w:sz w:val="28"/>
          <w:szCs w:val="28"/>
        </w:rPr>
        <w:instrText>]</w:instrText>
      </w:r>
      <w:r w:rsidRPr="00304DDF">
        <w:rPr>
          <w:sz w:val="28"/>
          <w:szCs w:val="28"/>
        </w:rPr>
        <w:fldChar w:fldCharType="end"/>
      </w:r>
      <w:r w:rsidR="00304DDF" w:rsidRPr="00304DDF">
        <w:rPr>
          <w:sz w:val="28"/>
          <w:szCs w:val="28"/>
        </w:rPr>
        <w:t xml:space="preserve"> ____________________________________________</w:t>
      </w:r>
    </w:p>
    <w:p w:rsidR="00FD5F91" w:rsidRPr="00304DDF" w:rsidRDefault="00FD5F91" w:rsidP="00FD5F91">
      <w:pPr>
        <w:pStyle w:val="RecipientAddress"/>
        <w:rPr>
          <w:sz w:val="28"/>
          <w:szCs w:val="28"/>
        </w:rPr>
      </w:pPr>
      <w:r w:rsidRPr="00304DDF">
        <w:rPr>
          <w:sz w:val="28"/>
          <w:szCs w:val="28"/>
        </w:rPr>
        <w:fldChar w:fldCharType="begin"/>
      </w:r>
      <w:r w:rsidRPr="00304DDF">
        <w:rPr>
          <w:sz w:val="28"/>
          <w:szCs w:val="28"/>
        </w:rPr>
        <w:instrText>MACROBUTTON  DoFieldClick [</w:instrText>
      </w:r>
      <w:r w:rsidRPr="00304DDF">
        <w:rPr>
          <w:b/>
          <w:sz w:val="28"/>
          <w:szCs w:val="28"/>
        </w:rPr>
        <w:instrText>Title</w:instrText>
      </w:r>
      <w:r w:rsidRPr="00304DDF">
        <w:rPr>
          <w:sz w:val="28"/>
          <w:szCs w:val="28"/>
        </w:rPr>
        <w:instrText>]</w:instrText>
      </w:r>
      <w:r w:rsidRPr="00304DDF">
        <w:rPr>
          <w:sz w:val="28"/>
          <w:szCs w:val="28"/>
        </w:rPr>
        <w:fldChar w:fldCharType="end"/>
      </w:r>
      <w:r w:rsidR="00304DDF" w:rsidRPr="00304DDF">
        <w:rPr>
          <w:sz w:val="28"/>
          <w:szCs w:val="28"/>
        </w:rPr>
        <w:t xml:space="preserve"> ______________________________________________________</w:t>
      </w:r>
    </w:p>
    <w:p w:rsidR="009A462A" w:rsidRPr="00304DDF" w:rsidRDefault="009A462A" w:rsidP="009A462A">
      <w:pPr>
        <w:pStyle w:val="RecipientAddress"/>
        <w:rPr>
          <w:sz w:val="28"/>
          <w:szCs w:val="28"/>
        </w:rPr>
      </w:pPr>
      <w:r w:rsidRPr="00304DDF">
        <w:rPr>
          <w:sz w:val="28"/>
          <w:szCs w:val="28"/>
        </w:rPr>
        <w:fldChar w:fldCharType="begin"/>
      </w:r>
      <w:r w:rsidRPr="00304DDF">
        <w:rPr>
          <w:sz w:val="28"/>
          <w:szCs w:val="28"/>
        </w:rPr>
        <w:instrText>MACROBUTTON  DoFieldClick [</w:instrText>
      </w:r>
      <w:r w:rsidRPr="00304DDF">
        <w:rPr>
          <w:b/>
          <w:sz w:val="28"/>
          <w:szCs w:val="28"/>
        </w:rPr>
        <w:instrText>Company</w:instrText>
      </w:r>
      <w:r w:rsidR="00B26817" w:rsidRPr="00304DDF">
        <w:rPr>
          <w:b/>
          <w:sz w:val="28"/>
          <w:szCs w:val="28"/>
        </w:rPr>
        <w:instrText xml:space="preserve"> Name</w:instrText>
      </w:r>
      <w:r w:rsidRPr="00304DDF">
        <w:rPr>
          <w:sz w:val="28"/>
          <w:szCs w:val="28"/>
        </w:rPr>
        <w:instrText>]</w:instrText>
      </w:r>
      <w:r w:rsidRPr="00304DDF">
        <w:rPr>
          <w:sz w:val="28"/>
          <w:szCs w:val="28"/>
        </w:rPr>
        <w:fldChar w:fldCharType="end"/>
      </w:r>
      <w:r w:rsidR="00304DDF" w:rsidRPr="00304DDF">
        <w:rPr>
          <w:sz w:val="28"/>
          <w:szCs w:val="28"/>
        </w:rPr>
        <w:t xml:space="preserve"> ____________________________________________</w:t>
      </w:r>
    </w:p>
    <w:p w:rsidR="00FD5F91" w:rsidRPr="00304DDF" w:rsidRDefault="00FD5F91" w:rsidP="00FD5F91">
      <w:pPr>
        <w:pStyle w:val="RecipientAddress"/>
        <w:rPr>
          <w:sz w:val="28"/>
          <w:szCs w:val="28"/>
        </w:rPr>
      </w:pPr>
      <w:r w:rsidRPr="00304DDF">
        <w:rPr>
          <w:sz w:val="28"/>
          <w:szCs w:val="28"/>
        </w:rPr>
        <w:fldChar w:fldCharType="begin"/>
      </w:r>
      <w:r w:rsidRPr="00304DDF">
        <w:rPr>
          <w:sz w:val="28"/>
          <w:szCs w:val="28"/>
        </w:rPr>
        <w:instrText>MACROBUTTON  DoFieldClick [</w:instrText>
      </w:r>
      <w:r w:rsidRPr="00304DDF">
        <w:rPr>
          <w:b/>
          <w:sz w:val="28"/>
          <w:szCs w:val="28"/>
        </w:rPr>
        <w:instrText xml:space="preserve">Street </w:instrText>
      </w:r>
      <w:r w:rsidR="001C3B37" w:rsidRPr="00304DDF">
        <w:rPr>
          <w:b/>
          <w:sz w:val="28"/>
          <w:szCs w:val="28"/>
        </w:rPr>
        <w:instrText>A</w:instrText>
      </w:r>
      <w:r w:rsidRPr="00304DDF">
        <w:rPr>
          <w:b/>
          <w:sz w:val="28"/>
          <w:szCs w:val="28"/>
        </w:rPr>
        <w:instrText>ddress</w:instrText>
      </w:r>
      <w:r w:rsidRPr="00304DDF">
        <w:rPr>
          <w:sz w:val="28"/>
          <w:szCs w:val="28"/>
        </w:rPr>
        <w:instrText>]</w:instrText>
      </w:r>
      <w:r w:rsidRPr="00304DDF">
        <w:rPr>
          <w:sz w:val="28"/>
          <w:szCs w:val="28"/>
        </w:rPr>
        <w:fldChar w:fldCharType="end"/>
      </w:r>
      <w:r w:rsidR="00304DDF" w:rsidRPr="00304DDF">
        <w:rPr>
          <w:sz w:val="28"/>
          <w:szCs w:val="28"/>
        </w:rPr>
        <w:t xml:space="preserve"> ______________________________________________ </w:t>
      </w:r>
    </w:p>
    <w:p w:rsidR="00FD5F91" w:rsidRPr="00304DDF" w:rsidRDefault="00FD5F91" w:rsidP="00FD5F91">
      <w:pPr>
        <w:pStyle w:val="RecipientAddress"/>
        <w:rPr>
          <w:sz w:val="28"/>
          <w:szCs w:val="28"/>
        </w:rPr>
      </w:pPr>
      <w:r w:rsidRPr="00304DDF">
        <w:rPr>
          <w:sz w:val="28"/>
          <w:szCs w:val="28"/>
        </w:rPr>
        <w:fldChar w:fldCharType="begin"/>
      </w:r>
      <w:r w:rsidRPr="00304DDF">
        <w:rPr>
          <w:sz w:val="28"/>
          <w:szCs w:val="28"/>
        </w:rPr>
        <w:instrText>MACROBUTTON  DoFieldClick [</w:instrText>
      </w:r>
      <w:r w:rsidRPr="00304DDF">
        <w:rPr>
          <w:b/>
          <w:sz w:val="28"/>
          <w:szCs w:val="28"/>
        </w:rPr>
        <w:instrText>City, ST  ZIP Code</w:instrText>
      </w:r>
      <w:r w:rsidRPr="00304DDF">
        <w:rPr>
          <w:sz w:val="28"/>
          <w:szCs w:val="28"/>
        </w:rPr>
        <w:instrText>]</w:instrText>
      </w:r>
      <w:r w:rsidRPr="00304DDF">
        <w:rPr>
          <w:sz w:val="28"/>
          <w:szCs w:val="28"/>
        </w:rPr>
        <w:fldChar w:fldCharType="end"/>
      </w:r>
      <w:r w:rsidR="00304DDF" w:rsidRPr="00304DDF">
        <w:rPr>
          <w:sz w:val="28"/>
          <w:szCs w:val="28"/>
        </w:rPr>
        <w:t>__________________________________________</w:t>
      </w:r>
    </w:p>
    <w:p w:rsidR="00D27A70" w:rsidRPr="00304DDF" w:rsidRDefault="00D27A70" w:rsidP="00304DDF">
      <w:pPr>
        <w:pStyle w:val="Salutation"/>
        <w:spacing w:line="276" w:lineRule="auto"/>
        <w:rPr>
          <w:sz w:val="28"/>
          <w:szCs w:val="28"/>
        </w:rPr>
      </w:pPr>
      <w:proofErr w:type="gramStart"/>
      <w:r w:rsidRPr="00304DDF">
        <w:rPr>
          <w:sz w:val="28"/>
          <w:szCs w:val="28"/>
        </w:rPr>
        <w:t xml:space="preserve">Dear </w:t>
      </w:r>
      <w:proofErr w:type="gramEnd"/>
      <w:r w:rsidRPr="00304DDF">
        <w:rPr>
          <w:sz w:val="28"/>
          <w:szCs w:val="28"/>
        </w:rPr>
        <w:fldChar w:fldCharType="begin"/>
      </w:r>
      <w:r w:rsidRPr="00304DDF">
        <w:rPr>
          <w:sz w:val="28"/>
          <w:szCs w:val="28"/>
        </w:rPr>
        <w:instrText>MACROBUTTON  DoFieldClick [</w:instrText>
      </w:r>
      <w:r w:rsidRPr="00304DDF">
        <w:rPr>
          <w:b/>
          <w:sz w:val="28"/>
          <w:szCs w:val="28"/>
        </w:rPr>
        <w:instrText xml:space="preserve">Recipient </w:instrText>
      </w:r>
      <w:r w:rsidR="00B26817" w:rsidRPr="00304DDF">
        <w:rPr>
          <w:b/>
          <w:sz w:val="28"/>
          <w:szCs w:val="28"/>
        </w:rPr>
        <w:instrText>N</w:instrText>
      </w:r>
      <w:r w:rsidRPr="00304DDF">
        <w:rPr>
          <w:b/>
          <w:sz w:val="28"/>
          <w:szCs w:val="28"/>
        </w:rPr>
        <w:instrText>ame</w:instrText>
      </w:r>
      <w:r w:rsidRPr="00304DDF">
        <w:rPr>
          <w:sz w:val="28"/>
          <w:szCs w:val="28"/>
        </w:rPr>
        <w:instrText>]</w:instrText>
      </w:r>
      <w:r w:rsidRPr="00304DDF">
        <w:rPr>
          <w:sz w:val="28"/>
          <w:szCs w:val="28"/>
        </w:rPr>
        <w:fldChar w:fldCharType="end"/>
      </w:r>
      <w:r w:rsidRPr="00304DDF">
        <w:rPr>
          <w:sz w:val="28"/>
          <w:szCs w:val="28"/>
        </w:rPr>
        <w:t>:</w:t>
      </w:r>
      <w:r w:rsidR="00304DDF">
        <w:rPr>
          <w:sz w:val="28"/>
          <w:szCs w:val="28"/>
        </w:rPr>
        <w:t xml:space="preserve"> _______________________________________</w:t>
      </w:r>
    </w:p>
    <w:p w:rsidR="00304DDF" w:rsidRDefault="00304DDF" w:rsidP="00304DDF">
      <w:pPr>
        <w:spacing w:line="276" w:lineRule="auto"/>
      </w:pPr>
      <w:r>
        <w:rPr>
          <w:sz w:val="28"/>
          <w:szCs w:val="28"/>
        </w:rPr>
        <w:t>_____________________________________________________________</w:t>
      </w:r>
    </w:p>
    <w:p w:rsidR="00304DDF" w:rsidRDefault="00304DDF" w:rsidP="00304DDF">
      <w:pPr>
        <w:pStyle w:val="BodyText"/>
        <w:spacing w:line="276" w:lineRule="auto"/>
        <w:rPr>
          <w:sz w:val="28"/>
          <w:szCs w:val="28"/>
        </w:rPr>
      </w:pPr>
    </w:p>
    <w:p w:rsidR="00304DDF" w:rsidRPr="00304DDF" w:rsidRDefault="00304DDF" w:rsidP="00304DDF">
      <w:pPr>
        <w:pStyle w:val="BodyText"/>
        <w:spacing w:line="276" w:lineRule="auto"/>
        <w:rPr>
          <w:sz w:val="28"/>
          <w:szCs w:val="28"/>
        </w:rPr>
      </w:pPr>
      <w:r w:rsidRPr="00304DDF">
        <w:rPr>
          <w:sz w:val="28"/>
          <w:szCs w:val="28"/>
        </w:rPr>
        <w:t>____________________________________________________________</w:t>
      </w:r>
    </w:p>
    <w:p w:rsidR="00304DDF" w:rsidRPr="00304DDF" w:rsidRDefault="00304DDF" w:rsidP="00304DDF">
      <w:pPr>
        <w:pStyle w:val="BodyText"/>
        <w:spacing w:line="276" w:lineRule="auto"/>
        <w:rPr>
          <w:sz w:val="28"/>
          <w:szCs w:val="28"/>
        </w:rPr>
      </w:pPr>
      <w:r w:rsidRPr="00304DDF">
        <w:rPr>
          <w:sz w:val="28"/>
          <w:szCs w:val="28"/>
        </w:rPr>
        <w:t>_____________________________________________________________</w:t>
      </w:r>
    </w:p>
    <w:p w:rsidR="00304DDF" w:rsidRPr="00304DDF" w:rsidRDefault="00304DDF" w:rsidP="00304DDF">
      <w:pPr>
        <w:pStyle w:val="BodyText"/>
        <w:spacing w:line="276" w:lineRule="auto"/>
        <w:rPr>
          <w:sz w:val="28"/>
          <w:szCs w:val="28"/>
        </w:rPr>
      </w:pPr>
      <w:r w:rsidRPr="00304DDF">
        <w:rPr>
          <w:sz w:val="28"/>
          <w:szCs w:val="28"/>
        </w:rPr>
        <w:t>_____________________________________________________________</w:t>
      </w:r>
    </w:p>
    <w:p w:rsidR="00304DDF" w:rsidRPr="00304DDF" w:rsidRDefault="00304DDF" w:rsidP="00304DDF">
      <w:pPr>
        <w:pStyle w:val="BodyText"/>
        <w:spacing w:line="276" w:lineRule="auto"/>
        <w:rPr>
          <w:sz w:val="28"/>
          <w:szCs w:val="28"/>
        </w:rPr>
      </w:pPr>
      <w:r w:rsidRPr="00304DDF">
        <w:rPr>
          <w:sz w:val="28"/>
          <w:szCs w:val="28"/>
        </w:rPr>
        <w:t>_____________________________________________________________</w:t>
      </w:r>
    </w:p>
    <w:p w:rsidR="00304DDF" w:rsidRPr="00304DDF" w:rsidRDefault="00304DDF" w:rsidP="00304DDF">
      <w:pPr>
        <w:pStyle w:val="BodyText"/>
        <w:spacing w:line="276" w:lineRule="auto"/>
        <w:rPr>
          <w:sz w:val="28"/>
          <w:szCs w:val="28"/>
        </w:rPr>
      </w:pPr>
      <w:r w:rsidRPr="00304DDF">
        <w:rPr>
          <w:sz w:val="28"/>
          <w:szCs w:val="28"/>
        </w:rPr>
        <w:t>_____________________________________________________________</w:t>
      </w:r>
    </w:p>
    <w:p w:rsidR="00304DDF" w:rsidRPr="00304DDF" w:rsidRDefault="00304DDF" w:rsidP="00304DDF">
      <w:pPr>
        <w:pStyle w:val="BodyText"/>
        <w:spacing w:line="276" w:lineRule="auto"/>
        <w:rPr>
          <w:sz w:val="28"/>
          <w:szCs w:val="28"/>
        </w:rPr>
      </w:pPr>
      <w:r w:rsidRPr="00304DDF">
        <w:rPr>
          <w:sz w:val="28"/>
          <w:szCs w:val="28"/>
        </w:rPr>
        <w:t>_____________________________________________________________</w:t>
      </w:r>
    </w:p>
    <w:p w:rsidR="00FD5F91" w:rsidRPr="00304DDF" w:rsidRDefault="00D27A70" w:rsidP="00FD5F91">
      <w:pPr>
        <w:pStyle w:val="Closing"/>
        <w:rPr>
          <w:sz w:val="28"/>
          <w:szCs w:val="28"/>
        </w:rPr>
      </w:pPr>
      <w:r w:rsidRPr="00304DDF">
        <w:rPr>
          <w:sz w:val="28"/>
          <w:szCs w:val="28"/>
        </w:rPr>
        <w:t>Sincerely,</w:t>
      </w:r>
      <w:bookmarkStart w:id="0" w:name="_GoBack"/>
      <w:bookmarkEnd w:id="0"/>
    </w:p>
    <w:p w:rsidR="00FD5F91" w:rsidRPr="00304DDF" w:rsidRDefault="00FD5F91" w:rsidP="00FD5F91">
      <w:pPr>
        <w:pStyle w:val="Signature"/>
        <w:rPr>
          <w:sz w:val="28"/>
          <w:szCs w:val="28"/>
        </w:rPr>
      </w:pPr>
      <w:r w:rsidRPr="00304DDF">
        <w:rPr>
          <w:sz w:val="28"/>
          <w:szCs w:val="28"/>
        </w:rPr>
        <w:fldChar w:fldCharType="begin"/>
      </w:r>
      <w:r w:rsidRPr="00304DDF">
        <w:rPr>
          <w:sz w:val="28"/>
          <w:szCs w:val="28"/>
        </w:rPr>
        <w:instrText xml:space="preserve"> MACROBUTTON  DoFieldClick [</w:instrText>
      </w:r>
      <w:r w:rsidRPr="00304DDF">
        <w:rPr>
          <w:b/>
          <w:sz w:val="28"/>
          <w:szCs w:val="28"/>
        </w:rPr>
        <w:instrText xml:space="preserve">Your </w:instrText>
      </w:r>
      <w:r w:rsidR="00B26817" w:rsidRPr="00304DDF">
        <w:rPr>
          <w:b/>
          <w:sz w:val="28"/>
          <w:szCs w:val="28"/>
        </w:rPr>
        <w:instrText>N</w:instrText>
      </w:r>
      <w:r w:rsidRPr="00304DDF">
        <w:rPr>
          <w:b/>
          <w:sz w:val="28"/>
          <w:szCs w:val="28"/>
        </w:rPr>
        <w:instrText>ame</w:instrText>
      </w:r>
      <w:r w:rsidRPr="00304DDF">
        <w:rPr>
          <w:sz w:val="28"/>
          <w:szCs w:val="28"/>
        </w:rPr>
        <w:instrText>]</w:instrText>
      </w:r>
      <w:r w:rsidRPr="00304DDF">
        <w:rPr>
          <w:sz w:val="28"/>
          <w:szCs w:val="28"/>
        </w:rPr>
        <w:fldChar w:fldCharType="end"/>
      </w:r>
      <w:r w:rsidR="00304DDF">
        <w:rPr>
          <w:sz w:val="28"/>
          <w:szCs w:val="28"/>
        </w:rPr>
        <w:t xml:space="preserve"> _______________________________________________</w:t>
      </w:r>
    </w:p>
    <w:p w:rsidR="00CF13D7" w:rsidRPr="00304DDF" w:rsidRDefault="00CF13D7" w:rsidP="00FD5F91">
      <w:pPr>
        <w:pStyle w:val="Signature"/>
        <w:rPr>
          <w:sz w:val="28"/>
          <w:szCs w:val="28"/>
        </w:rPr>
      </w:pPr>
      <w:r w:rsidRPr="00304DDF">
        <w:rPr>
          <w:sz w:val="28"/>
          <w:szCs w:val="28"/>
        </w:rPr>
        <w:fldChar w:fldCharType="begin"/>
      </w:r>
      <w:r w:rsidRPr="00304DDF">
        <w:rPr>
          <w:sz w:val="28"/>
          <w:szCs w:val="28"/>
        </w:rPr>
        <w:instrText>MACROBUTTON DoFieldClick [</w:instrText>
      </w:r>
      <w:r w:rsidRPr="00304DDF">
        <w:rPr>
          <w:b/>
          <w:sz w:val="28"/>
          <w:szCs w:val="28"/>
        </w:rPr>
        <w:instrText>Title</w:instrText>
      </w:r>
      <w:r w:rsidRPr="00304DDF">
        <w:rPr>
          <w:sz w:val="28"/>
          <w:szCs w:val="28"/>
        </w:rPr>
        <w:instrText>]</w:instrText>
      </w:r>
      <w:r w:rsidRPr="00304DDF">
        <w:rPr>
          <w:sz w:val="28"/>
          <w:szCs w:val="28"/>
        </w:rPr>
        <w:fldChar w:fldCharType="end"/>
      </w:r>
      <w:r w:rsidR="00304DDF">
        <w:rPr>
          <w:sz w:val="28"/>
          <w:szCs w:val="28"/>
        </w:rPr>
        <w:t xml:space="preserve"> _____________________________________________________</w:t>
      </w:r>
    </w:p>
    <w:p w:rsidR="00936FDB" w:rsidRPr="00304DDF" w:rsidRDefault="00936FDB" w:rsidP="00FD5F91">
      <w:pPr>
        <w:pStyle w:val="Signature"/>
        <w:rPr>
          <w:sz w:val="28"/>
          <w:szCs w:val="28"/>
        </w:rPr>
      </w:pPr>
    </w:p>
    <w:sectPr w:rsidR="00936FDB" w:rsidRPr="00304DDF" w:rsidSect="00CF13D7">
      <w:headerReference w:type="default" r:id="rId7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DDF" w:rsidRDefault="00304DDF">
      <w:r>
        <w:separator/>
      </w:r>
    </w:p>
  </w:endnote>
  <w:endnote w:type="continuationSeparator" w:id="0">
    <w:p w:rsidR="00304DDF" w:rsidRDefault="0030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DDF" w:rsidRDefault="00304DDF">
      <w:r>
        <w:separator/>
      </w:r>
    </w:p>
  </w:footnote>
  <w:footnote w:type="continuationSeparator" w:id="0">
    <w:p w:rsidR="00304DDF" w:rsidRDefault="00304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41B" w:rsidRPr="000B7DA8" w:rsidRDefault="002F341B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Pr="000B7DA8">
      <w:fldChar w:fldCharType="begin"/>
    </w:r>
    <w:r w:rsidRPr="000B7DA8">
      <w:instrText>CREATEDATE  \@ "MMMM d, yyyy"  \* MERGEFORMAT</w:instrText>
    </w:r>
    <w:r w:rsidRPr="000B7DA8">
      <w:fldChar w:fldCharType="separate"/>
    </w:r>
    <w:r w:rsidR="00304DDF">
      <w:rPr>
        <w:noProof/>
      </w:rPr>
      <w:t>October 13, 2011</w:t>
    </w:r>
    <w:r w:rsidRPr="000B7DA8">
      <w:fldChar w:fldCharType="end"/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 w:rsidR="00304DDF"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DDF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67CC0"/>
    <w:rsid w:val="00272AE7"/>
    <w:rsid w:val="002F341B"/>
    <w:rsid w:val="00304DDF"/>
    <w:rsid w:val="00333A3F"/>
    <w:rsid w:val="003A65CF"/>
    <w:rsid w:val="004029BF"/>
    <w:rsid w:val="00422D2C"/>
    <w:rsid w:val="00452DEA"/>
    <w:rsid w:val="00455C3B"/>
    <w:rsid w:val="004B5B67"/>
    <w:rsid w:val="00517A98"/>
    <w:rsid w:val="00530AAD"/>
    <w:rsid w:val="00575B10"/>
    <w:rsid w:val="005B2344"/>
    <w:rsid w:val="005F4F00"/>
    <w:rsid w:val="0061751D"/>
    <w:rsid w:val="006308D8"/>
    <w:rsid w:val="00643A94"/>
    <w:rsid w:val="00650B2F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6FF3"/>
    <w:rsid w:val="008C0A78"/>
    <w:rsid w:val="009321DF"/>
    <w:rsid w:val="00936FDB"/>
    <w:rsid w:val="00956F81"/>
    <w:rsid w:val="00981E11"/>
    <w:rsid w:val="009A462A"/>
    <w:rsid w:val="009F2F6E"/>
    <w:rsid w:val="009F34DD"/>
    <w:rsid w:val="009F72B0"/>
    <w:rsid w:val="00A46190"/>
    <w:rsid w:val="00AB2467"/>
    <w:rsid w:val="00AE27A5"/>
    <w:rsid w:val="00B26817"/>
    <w:rsid w:val="00B76823"/>
    <w:rsid w:val="00B829A2"/>
    <w:rsid w:val="00BD0BBB"/>
    <w:rsid w:val="00C833FF"/>
    <w:rsid w:val="00CC2ADC"/>
    <w:rsid w:val="00CE2C65"/>
    <w:rsid w:val="00CF13D7"/>
    <w:rsid w:val="00D12684"/>
    <w:rsid w:val="00D27A70"/>
    <w:rsid w:val="00EA5EAF"/>
    <w:rsid w:val="00F07C74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anlon\Application%20Data\Microsoft\Templates\Thank%20you%20for%20presen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Thank you for presentation</Template>
  <TotalTime>10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McGraw-Hill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1</cp:revision>
  <cp:lastPrinted>2011-10-13T15:07:00Z</cp:lastPrinted>
  <dcterms:created xsi:type="dcterms:W3CDTF">2011-10-13T14:57:00Z</dcterms:created>
  <dcterms:modified xsi:type="dcterms:W3CDTF">2011-10-13T15:07:00Z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TC010184321033</vt:lpwstr>
  </property>
</Properties>
</file>